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F374" w14:textId="42A0FC17" w:rsidR="00C16B4B" w:rsidRDefault="0084232E" w:rsidP="00C16B4B">
      <w:pPr>
        <w:pStyle w:val="Heading1"/>
        <w:spacing w:before="0"/>
        <w:rPr>
          <w:rFonts w:ascii="Pyidaungsu" w:hAnsi="Pyidaungsu" w:cs="Pyidaungsu"/>
          <w:b w:val="0"/>
          <w:bCs w:val="0"/>
          <w:color w:val="auto"/>
          <w:sz w:val="24"/>
          <w:szCs w:val="24"/>
        </w:rPr>
      </w:pPr>
      <w:r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(</w:t>
      </w:r>
      <w:r w:rsidR="00C16B4B" w:rsidRPr="00C16B4B"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ရည်ညွှန်း နမူနာပုံစံ ၀</w:t>
      </w:r>
      <w:r>
        <w:rPr>
          <w:rFonts w:ascii="Pyidaungsu" w:hAnsi="Pyidaungsu" w:cs="Pyidaungsu"/>
          <w:b w:val="0"/>
          <w:bCs w:val="0"/>
          <w:color w:val="auto"/>
          <w:sz w:val="24"/>
          <w:szCs w:val="24"/>
        </w:rPr>
        <w:t>၉)</w:t>
      </w:r>
    </w:p>
    <w:p w14:paraId="6486A61F" w14:textId="636A3457" w:rsidR="001A2565" w:rsidRPr="00C16B4B" w:rsidRDefault="0084232E" w:rsidP="00C16B4B">
      <w:pPr>
        <w:pStyle w:val="Heading1"/>
        <w:spacing w:before="0"/>
        <w:jc w:val="center"/>
        <w:rPr>
          <w:rFonts w:ascii="Pyidaungsu" w:hAnsi="Pyidaungsu" w:cs="Pyidaungsu"/>
          <w:b w:val="0"/>
          <w:bCs w:val="0"/>
          <w:color w:val="auto"/>
          <w:sz w:val="24"/>
          <w:szCs w:val="24"/>
        </w:rPr>
      </w:pPr>
      <w:r>
        <w:rPr>
          <w:rFonts w:ascii="Pyidaungsu" w:hAnsi="Pyidaungsu" w:cs="Pyidaungsu"/>
          <w:color w:val="auto"/>
          <w:sz w:val="24"/>
          <w:szCs w:val="24"/>
        </w:rPr>
        <w:t>ကျောင်း/ပညာရေး ကော်မတီ</w:t>
      </w:r>
      <w:r w:rsidR="00000000" w:rsidRPr="00C16B4B">
        <w:rPr>
          <w:rFonts w:ascii="Pyidaungsu" w:hAnsi="Pyidaungsu" w:cs="Pyidaungsu"/>
          <w:color w:val="auto"/>
          <w:sz w:val="24"/>
          <w:szCs w:val="24"/>
        </w:rPr>
        <w:t xml:space="preserve"> အသုံးစရိတ်မှတ်တမ်းစာရင်းပုံစံ</w:t>
      </w:r>
    </w:p>
    <w:p w14:paraId="1C9FDC8A" w14:textId="31A46588" w:rsidR="001A2565" w:rsidRDefault="00000000" w:rsidP="00C16B4B">
      <w:pPr>
        <w:jc w:val="center"/>
        <w:rPr>
          <w:rFonts w:ascii="Pyidaungsu" w:hAnsi="Pyidaungsu" w:cs="Pyidaungsu"/>
          <w:szCs w:val="24"/>
        </w:rPr>
      </w:pPr>
      <w:r w:rsidRPr="00C16B4B">
        <w:rPr>
          <w:rFonts w:ascii="Pyidaungsu" w:hAnsi="Pyidaungsu" w:cs="Pyidaungsu"/>
          <w:szCs w:val="24"/>
        </w:rPr>
        <w:t xml:space="preserve">ဤပုံစံသည် </w:t>
      </w:r>
      <w:r w:rsidR="0084232E">
        <w:rPr>
          <w:rFonts w:ascii="Pyidaungsu" w:hAnsi="Pyidaungsu" w:cs="Pyidaungsu"/>
          <w:szCs w:val="24"/>
        </w:rPr>
        <w:t>ကျောင်း/ပညာရေး ကော်မတီ</w:t>
      </w:r>
      <w:r w:rsidRPr="00C16B4B">
        <w:rPr>
          <w:rFonts w:ascii="Pyidaungsu" w:hAnsi="Pyidaungsu" w:cs="Pyidaungsu"/>
          <w:szCs w:val="24"/>
        </w:rPr>
        <w:t xml:space="preserve"> အသုံးစရိတ်များကို </w:t>
      </w:r>
      <w:r w:rsidR="00C16B4B" w:rsidRPr="00C16B4B">
        <w:rPr>
          <w:rFonts w:ascii="Pyidaungsu" w:hAnsi="Pyidaungsu" w:cs="Pyidaungsu"/>
          <w:szCs w:val="24"/>
        </w:rPr>
        <w:t xml:space="preserve">လစဥ် အလိုက် </w:t>
      </w:r>
      <w:r w:rsidRPr="00C16B4B">
        <w:rPr>
          <w:rFonts w:ascii="Pyidaungsu" w:hAnsi="Pyidaungsu" w:cs="Pyidaungsu"/>
          <w:szCs w:val="24"/>
        </w:rPr>
        <w:t>အတိအကျ မှတ်တမ်းတင်ရန် အသုံးပြုနိုင်သည်။</w:t>
      </w:r>
    </w:p>
    <w:p w14:paraId="7B3D3916" w14:textId="1F90AC8B" w:rsidR="00C16B4B" w:rsidRPr="00C16B4B" w:rsidRDefault="00C16B4B">
      <w:pPr>
        <w:rPr>
          <w:rFonts w:ascii="Pyidaungsu" w:hAnsi="Pyidaungsu" w:cs="Pyidaungsu"/>
          <w:szCs w:val="24"/>
        </w:rPr>
      </w:pPr>
      <w:r>
        <w:rPr>
          <w:rFonts w:ascii="Pyidaungsu" w:hAnsi="Pyidaungsu" w:cs="Pyidaungsu"/>
          <w:szCs w:val="24"/>
        </w:rPr>
        <w:t>-----------------------ကျောင်း</w:t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</w:r>
      <w:r>
        <w:rPr>
          <w:rFonts w:ascii="Pyidaungsu" w:hAnsi="Pyidaungsu" w:cs="Pyidaungsu"/>
          <w:szCs w:val="24"/>
        </w:rPr>
        <w:tab/>
        <w:t xml:space="preserve">                      -------------- လ ၂၀၂၅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1342"/>
        <w:gridCol w:w="2583"/>
        <w:gridCol w:w="2613"/>
        <w:gridCol w:w="976"/>
        <w:gridCol w:w="2121"/>
        <w:gridCol w:w="1392"/>
        <w:gridCol w:w="1394"/>
      </w:tblGrid>
      <w:tr w:rsidR="00C16B4B" w14:paraId="52667C00" w14:textId="77777777" w:rsidTr="00C16B4B">
        <w:tc>
          <w:tcPr>
            <w:tcW w:w="534" w:type="dxa"/>
          </w:tcPr>
          <w:p w14:paraId="3BDC557A" w14:textId="77777777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sz w:val="22"/>
              </w:rPr>
              <w:t>စဉ်</w:t>
            </w:r>
          </w:p>
        </w:tc>
        <w:tc>
          <w:tcPr>
            <w:tcW w:w="1417" w:type="dxa"/>
          </w:tcPr>
          <w:p w14:paraId="0EC7FDC5" w14:textId="77777777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sz w:val="22"/>
              </w:rPr>
              <w:t>ရက်စွဲ</w:t>
            </w:r>
          </w:p>
        </w:tc>
        <w:tc>
          <w:tcPr>
            <w:tcW w:w="2628" w:type="dxa"/>
          </w:tcPr>
          <w:p w14:paraId="295F16E1" w14:textId="77777777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sz w:val="22"/>
              </w:rPr>
              <w:t>အသုံးစရိတ်အမျိုးအစား</w:t>
            </w:r>
          </w:p>
        </w:tc>
        <w:tc>
          <w:tcPr>
            <w:tcW w:w="2617" w:type="dxa"/>
          </w:tcPr>
          <w:p w14:paraId="3FFD84F0" w14:textId="77777777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sz w:val="22"/>
              </w:rPr>
              <w:t>အသုံးစရိတ်အကြောင်းအရာ</w:t>
            </w:r>
          </w:p>
        </w:tc>
        <w:tc>
          <w:tcPr>
            <w:tcW w:w="992" w:type="dxa"/>
          </w:tcPr>
          <w:p w14:paraId="7BE1C4CC" w14:textId="77777777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sz w:val="22"/>
              </w:rPr>
              <w:t>ပမာဏ (ကျပ်)</w:t>
            </w:r>
          </w:p>
        </w:tc>
        <w:tc>
          <w:tcPr>
            <w:tcW w:w="2126" w:type="dxa"/>
          </w:tcPr>
          <w:p w14:paraId="2CEEB6E7" w14:textId="77777777" w:rsid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sz w:val="22"/>
              </w:rPr>
              <w:t>ငွေပေးချေမှုနည်းလမ်း</w:t>
            </w:r>
          </w:p>
          <w:p w14:paraId="1F47CF9B" w14:textId="70D1C8F6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>
              <w:rPr>
                <w:rFonts w:ascii="Pyidaungsu" w:hAnsi="Pyidaungsu" w:cs="Pyidaungsu"/>
                <w:b/>
                <w:bCs/>
                <w:sz w:val="22"/>
              </w:rPr>
              <w:t>(ငွေသား/ဘဏ်)</w:t>
            </w:r>
          </w:p>
        </w:tc>
        <w:tc>
          <w:tcPr>
            <w:tcW w:w="1418" w:type="dxa"/>
          </w:tcPr>
          <w:p w14:paraId="65096157" w14:textId="77777777" w:rsidR="00C16B4B" w:rsidRPr="00C16B4B" w:rsidRDefault="00C16B4B" w:rsidP="00C16B4B">
            <w:pPr>
              <w:jc w:val="center"/>
              <w:rPr>
                <w:rFonts w:ascii="Pyidaungsu" w:eastAsia="Times New Roman" w:hAnsi="Pyidaungsu" w:cs="Pyidaungsu"/>
                <w:b/>
                <w:bCs/>
                <w:color w:val="000000"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color w:val="000000"/>
                <w:sz w:val="22"/>
                <w:cs/>
              </w:rPr>
              <w:t>ပေးသွင်းသူ</w:t>
            </w:r>
          </w:p>
          <w:p w14:paraId="2E6F4502" w14:textId="77777777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</w:p>
        </w:tc>
        <w:tc>
          <w:tcPr>
            <w:tcW w:w="1444" w:type="dxa"/>
          </w:tcPr>
          <w:p w14:paraId="20F42CC6" w14:textId="636B8236" w:rsidR="00C16B4B" w:rsidRPr="00C16B4B" w:rsidRDefault="00C16B4B" w:rsidP="00C16B4B">
            <w:pPr>
              <w:jc w:val="center"/>
              <w:rPr>
                <w:rFonts w:ascii="Pyidaungsu" w:hAnsi="Pyidaungsu" w:cs="Pyidaungsu"/>
                <w:b/>
                <w:bCs/>
                <w:sz w:val="22"/>
              </w:rPr>
            </w:pPr>
            <w:r w:rsidRPr="00C16B4B">
              <w:rPr>
                <w:rFonts w:ascii="Pyidaungsu" w:hAnsi="Pyidaungsu" w:cs="Pyidaungsu"/>
                <w:b/>
                <w:bCs/>
                <w:sz w:val="22"/>
              </w:rPr>
              <w:t>မှတ်ချက်</w:t>
            </w:r>
          </w:p>
        </w:tc>
      </w:tr>
      <w:tr w:rsidR="00C16B4B" w14:paraId="628C7AE2" w14:textId="77777777" w:rsidTr="00C16B4B">
        <w:tc>
          <w:tcPr>
            <w:tcW w:w="534" w:type="dxa"/>
          </w:tcPr>
          <w:p w14:paraId="40AFDE32" w14:textId="77777777" w:rsidR="00C16B4B" w:rsidRDefault="00C16B4B">
            <w:r>
              <w:t xml:space="preserve"> </w:t>
            </w:r>
          </w:p>
        </w:tc>
        <w:tc>
          <w:tcPr>
            <w:tcW w:w="1417" w:type="dxa"/>
          </w:tcPr>
          <w:p w14:paraId="35EC07F8" w14:textId="77777777" w:rsidR="00C16B4B" w:rsidRDefault="00C16B4B">
            <w:r>
              <w:t xml:space="preserve"> </w:t>
            </w:r>
          </w:p>
        </w:tc>
        <w:tc>
          <w:tcPr>
            <w:tcW w:w="2628" w:type="dxa"/>
          </w:tcPr>
          <w:p w14:paraId="3AFA8CD6" w14:textId="77777777" w:rsidR="00C16B4B" w:rsidRDefault="00C16B4B">
            <w:r>
              <w:t xml:space="preserve"> </w:t>
            </w:r>
          </w:p>
        </w:tc>
        <w:tc>
          <w:tcPr>
            <w:tcW w:w="2617" w:type="dxa"/>
          </w:tcPr>
          <w:p w14:paraId="38F9BC1E" w14:textId="77777777" w:rsidR="00C16B4B" w:rsidRDefault="00C16B4B">
            <w:r>
              <w:t xml:space="preserve"> </w:t>
            </w:r>
          </w:p>
        </w:tc>
        <w:tc>
          <w:tcPr>
            <w:tcW w:w="992" w:type="dxa"/>
          </w:tcPr>
          <w:p w14:paraId="5FB2A496" w14:textId="77777777" w:rsidR="00C16B4B" w:rsidRDefault="00C16B4B">
            <w:r>
              <w:t xml:space="preserve"> </w:t>
            </w:r>
          </w:p>
        </w:tc>
        <w:tc>
          <w:tcPr>
            <w:tcW w:w="2126" w:type="dxa"/>
          </w:tcPr>
          <w:p w14:paraId="6360F897" w14:textId="77777777" w:rsidR="00C16B4B" w:rsidRDefault="00C16B4B">
            <w:r>
              <w:t xml:space="preserve"> </w:t>
            </w:r>
          </w:p>
        </w:tc>
        <w:tc>
          <w:tcPr>
            <w:tcW w:w="1418" w:type="dxa"/>
          </w:tcPr>
          <w:p w14:paraId="77491973" w14:textId="77777777" w:rsidR="00C16B4B" w:rsidRDefault="00C16B4B"/>
        </w:tc>
        <w:tc>
          <w:tcPr>
            <w:tcW w:w="1444" w:type="dxa"/>
          </w:tcPr>
          <w:p w14:paraId="1A2D9A7D" w14:textId="7DB72D12" w:rsidR="00C16B4B" w:rsidRDefault="00C16B4B">
            <w:r>
              <w:t xml:space="preserve"> </w:t>
            </w:r>
          </w:p>
        </w:tc>
      </w:tr>
      <w:tr w:rsidR="00C16B4B" w14:paraId="0BE9B709" w14:textId="77777777" w:rsidTr="00C16B4B">
        <w:tc>
          <w:tcPr>
            <w:tcW w:w="534" w:type="dxa"/>
          </w:tcPr>
          <w:p w14:paraId="42532943" w14:textId="77777777" w:rsidR="00C16B4B" w:rsidRDefault="00C16B4B">
            <w:r>
              <w:t xml:space="preserve"> </w:t>
            </w:r>
          </w:p>
        </w:tc>
        <w:tc>
          <w:tcPr>
            <w:tcW w:w="1417" w:type="dxa"/>
          </w:tcPr>
          <w:p w14:paraId="0B62BE2B" w14:textId="77777777" w:rsidR="00C16B4B" w:rsidRDefault="00C16B4B">
            <w:r>
              <w:t xml:space="preserve"> </w:t>
            </w:r>
          </w:p>
        </w:tc>
        <w:tc>
          <w:tcPr>
            <w:tcW w:w="2628" w:type="dxa"/>
          </w:tcPr>
          <w:p w14:paraId="66262E64" w14:textId="77777777" w:rsidR="00C16B4B" w:rsidRDefault="00C16B4B">
            <w:r>
              <w:t xml:space="preserve"> </w:t>
            </w:r>
          </w:p>
        </w:tc>
        <w:tc>
          <w:tcPr>
            <w:tcW w:w="2617" w:type="dxa"/>
          </w:tcPr>
          <w:p w14:paraId="61CEAA10" w14:textId="77777777" w:rsidR="00C16B4B" w:rsidRDefault="00C16B4B">
            <w:r>
              <w:t xml:space="preserve"> </w:t>
            </w:r>
          </w:p>
        </w:tc>
        <w:tc>
          <w:tcPr>
            <w:tcW w:w="992" w:type="dxa"/>
          </w:tcPr>
          <w:p w14:paraId="505F0BB1" w14:textId="77777777" w:rsidR="00C16B4B" w:rsidRDefault="00C16B4B">
            <w:r>
              <w:t xml:space="preserve"> </w:t>
            </w:r>
          </w:p>
        </w:tc>
        <w:tc>
          <w:tcPr>
            <w:tcW w:w="2126" w:type="dxa"/>
          </w:tcPr>
          <w:p w14:paraId="69506402" w14:textId="77777777" w:rsidR="00C16B4B" w:rsidRDefault="00C16B4B">
            <w:r>
              <w:t xml:space="preserve"> </w:t>
            </w:r>
          </w:p>
        </w:tc>
        <w:tc>
          <w:tcPr>
            <w:tcW w:w="1418" w:type="dxa"/>
          </w:tcPr>
          <w:p w14:paraId="38F77CDD" w14:textId="77777777" w:rsidR="00C16B4B" w:rsidRDefault="00C16B4B"/>
        </w:tc>
        <w:tc>
          <w:tcPr>
            <w:tcW w:w="1444" w:type="dxa"/>
          </w:tcPr>
          <w:p w14:paraId="4C199158" w14:textId="4A62522E" w:rsidR="00C16B4B" w:rsidRDefault="00C16B4B">
            <w:r>
              <w:t xml:space="preserve"> </w:t>
            </w:r>
          </w:p>
        </w:tc>
      </w:tr>
      <w:tr w:rsidR="00C16B4B" w14:paraId="0CF3ED60" w14:textId="77777777" w:rsidTr="00C16B4B">
        <w:tc>
          <w:tcPr>
            <w:tcW w:w="534" w:type="dxa"/>
          </w:tcPr>
          <w:p w14:paraId="201F947C" w14:textId="77777777" w:rsidR="00C16B4B" w:rsidRDefault="00C16B4B">
            <w:r>
              <w:t xml:space="preserve"> </w:t>
            </w:r>
          </w:p>
        </w:tc>
        <w:tc>
          <w:tcPr>
            <w:tcW w:w="1417" w:type="dxa"/>
          </w:tcPr>
          <w:p w14:paraId="76902612" w14:textId="77777777" w:rsidR="00C16B4B" w:rsidRDefault="00C16B4B">
            <w:r>
              <w:t xml:space="preserve"> </w:t>
            </w:r>
          </w:p>
        </w:tc>
        <w:tc>
          <w:tcPr>
            <w:tcW w:w="2628" w:type="dxa"/>
          </w:tcPr>
          <w:p w14:paraId="13117641" w14:textId="77777777" w:rsidR="00C16B4B" w:rsidRDefault="00C16B4B">
            <w:r>
              <w:t xml:space="preserve"> </w:t>
            </w:r>
          </w:p>
        </w:tc>
        <w:tc>
          <w:tcPr>
            <w:tcW w:w="2617" w:type="dxa"/>
          </w:tcPr>
          <w:p w14:paraId="1FF25CE1" w14:textId="77777777" w:rsidR="00C16B4B" w:rsidRDefault="00C16B4B">
            <w:r>
              <w:t xml:space="preserve"> </w:t>
            </w:r>
          </w:p>
        </w:tc>
        <w:tc>
          <w:tcPr>
            <w:tcW w:w="992" w:type="dxa"/>
          </w:tcPr>
          <w:p w14:paraId="2FE1DF3C" w14:textId="77777777" w:rsidR="00C16B4B" w:rsidRDefault="00C16B4B">
            <w:r>
              <w:t xml:space="preserve"> </w:t>
            </w:r>
          </w:p>
        </w:tc>
        <w:tc>
          <w:tcPr>
            <w:tcW w:w="2126" w:type="dxa"/>
          </w:tcPr>
          <w:p w14:paraId="073DBCD1" w14:textId="77777777" w:rsidR="00C16B4B" w:rsidRDefault="00C16B4B">
            <w:r>
              <w:t xml:space="preserve"> </w:t>
            </w:r>
          </w:p>
        </w:tc>
        <w:tc>
          <w:tcPr>
            <w:tcW w:w="1418" w:type="dxa"/>
          </w:tcPr>
          <w:p w14:paraId="3F4955A3" w14:textId="77777777" w:rsidR="00C16B4B" w:rsidRDefault="00C16B4B"/>
        </w:tc>
        <w:tc>
          <w:tcPr>
            <w:tcW w:w="1444" w:type="dxa"/>
          </w:tcPr>
          <w:p w14:paraId="6681645B" w14:textId="097DEF13" w:rsidR="00C16B4B" w:rsidRDefault="00C16B4B">
            <w:r>
              <w:t xml:space="preserve"> </w:t>
            </w:r>
          </w:p>
        </w:tc>
      </w:tr>
      <w:tr w:rsidR="00C16B4B" w14:paraId="72CAA073" w14:textId="77777777" w:rsidTr="00C16B4B">
        <w:tc>
          <w:tcPr>
            <w:tcW w:w="534" w:type="dxa"/>
          </w:tcPr>
          <w:p w14:paraId="04E62816" w14:textId="77777777" w:rsidR="00C16B4B" w:rsidRDefault="00C16B4B">
            <w:r>
              <w:t xml:space="preserve"> </w:t>
            </w:r>
          </w:p>
        </w:tc>
        <w:tc>
          <w:tcPr>
            <w:tcW w:w="1417" w:type="dxa"/>
          </w:tcPr>
          <w:p w14:paraId="0C9C8DEA" w14:textId="77777777" w:rsidR="00C16B4B" w:rsidRDefault="00C16B4B">
            <w:r>
              <w:t xml:space="preserve"> </w:t>
            </w:r>
          </w:p>
        </w:tc>
        <w:tc>
          <w:tcPr>
            <w:tcW w:w="2628" w:type="dxa"/>
          </w:tcPr>
          <w:p w14:paraId="6CFD0D24" w14:textId="77777777" w:rsidR="00C16B4B" w:rsidRDefault="00C16B4B">
            <w:r>
              <w:t xml:space="preserve"> </w:t>
            </w:r>
          </w:p>
        </w:tc>
        <w:tc>
          <w:tcPr>
            <w:tcW w:w="2617" w:type="dxa"/>
          </w:tcPr>
          <w:p w14:paraId="42EE14B1" w14:textId="77777777" w:rsidR="00C16B4B" w:rsidRDefault="00C16B4B">
            <w:r>
              <w:t xml:space="preserve"> </w:t>
            </w:r>
          </w:p>
        </w:tc>
        <w:tc>
          <w:tcPr>
            <w:tcW w:w="992" w:type="dxa"/>
          </w:tcPr>
          <w:p w14:paraId="429C9275" w14:textId="77777777" w:rsidR="00C16B4B" w:rsidRDefault="00C16B4B">
            <w:r>
              <w:t xml:space="preserve"> </w:t>
            </w:r>
          </w:p>
        </w:tc>
        <w:tc>
          <w:tcPr>
            <w:tcW w:w="2126" w:type="dxa"/>
          </w:tcPr>
          <w:p w14:paraId="0BAB6946" w14:textId="77777777" w:rsidR="00C16B4B" w:rsidRDefault="00C16B4B">
            <w:r>
              <w:t xml:space="preserve"> </w:t>
            </w:r>
          </w:p>
        </w:tc>
        <w:tc>
          <w:tcPr>
            <w:tcW w:w="1418" w:type="dxa"/>
          </w:tcPr>
          <w:p w14:paraId="40784740" w14:textId="77777777" w:rsidR="00C16B4B" w:rsidRDefault="00C16B4B"/>
        </w:tc>
        <w:tc>
          <w:tcPr>
            <w:tcW w:w="1444" w:type="dxa"/>
          </w:tcPr>
          <w:p w14:paraId="49F262F1" w14:textId="7B672EB8" w:rsidR="00C16B4B" w:rsidRDefault="00C16B4B">
            <w:r>
              <w:t xml:space="preserve"> </w:t>
            </w:r>
          </w:p>
        </w:tc>
      </w:tr>
      <w:tr w:rsidR="00C16B4B" w14:paraId="51321209" w14:textId="77777777" w:rsidTr="00C16B4B">
        <w:tc>
          <w:tcPr>
            <w:tcW w:w="534" w:type="dxa"/>
          </w:tcPr>
          <w:p w14:paraId="627A4101" w14:textId="77777777" w:rsidR="00C16B4B" w:rsidRDefault="00C16B4B">
            <w:r>
              <w:t xml:space="preserve"> </w:t>
            </w:r>
          </w:p>
        </w:tc>
        <w:tc>
          <w:tcPr>
            <w:tcW w:w="1417" w:type="dxa"/>
          </w:tcPr>
          <w:p w14:paraId="071CAC7E" w14:textId="77777777" w:rsidR="00C16B4B" w:rsidRDefault="00C16B4B">
            <w:r>
              <w:t xml:space="preserve"> </w:t>
            </w:r>
          </w:p>
        </w:tc>
        <w:tc>
          <w:tcPr>
            <w:tcW w:w="2628" w:type="dxa"/>
          </w:tcPr>
          <w:p w14:paraId="72120B2D" w14:textId="77777777" w:rsidR="00C16B4B" w:rsidRDefault="00C16B4B">
            <w:r>
              <w:t xml:space="preserve"> </w:t>
            </w:r>
          </w:p>
        </w:tc>
        <w:tc>
          <w:tcPr>
            <w:tcW w:w="2617" w:type="dxa"/>
          </w:tcPr>
          <w:p w14:paraId="3943C066" w14:textId="77777777" w:rsidR="00C16B4B" w:rsidRDefault="00C16B4B">
            <w:r>
              <w:t xml:space="preserve"> </w:t>
            </w:r>
          </w:p>
        </w:tc>
        <w:tc>
          <w:tcPr>
            <w:tcW w:w="992" w:type="dxa"/>
          </w:tcPr>
          <w:p w14:paraId="7738D70D" w14:textId="77777777" w:rsidR="00C16B4B" w:rsidRDefault="00C16B4B">
            <w:r>
              <w:t xml:space="preserve"> </w:t>
            </w:r>
          </w:p>
        </w:tc>
        <w:tc>
          <w:tcPr>
            <w:tcW w:w="2126" w:type="dxa"/>
          </w:tcPr>
          <w:p w14:paraId="5A9F114C" w14:textId="77777777" w:rsidR="00C16B4B" w:rsidRDefault="00C16B4B">
            <w:r>
              <w:t xml:space="preserve"> </w:t>
            </w:r>
          </w:p>
        </w:tc>
        <w:tc>
          <w:tcPr>
            <w:tcW w:w="1418" w:type="dxa"/>
          </w:tcPr>
          <w:p w14:paraId="2790B5CB" w14:textId="77777777" w:rsidR="00C16B4B" w:rsidRDefault="00C16B4B"/>
        </w:tc>
        <w:tc>
          <w:tcPr>
            <w:tcW w:w="1444" w:type="dxa"/>
          </w:tcPr>
          <w:p w14:paraId="236768F4" w14:textId="61522635" w:rsidR="00C16B4B" w:rsidRDefault="00C16B4B">
            <w:r>
              <w:t xml:space="preserve"> </w:t>
            </w:r>
          </w:p>
        </w:tc>
      </w:tr>
    </w:tbl>
    <w:p w14:paraId="70B11405" w14:textId="1EA116C6" w:rsidR="00C16B4B" w:rsidRPr="00C16B4B" w:rsidRDefault="00C16B4B" w:rsidP="00C16B4B">
      <w:pPr>
        <w:pStyle w:val="NormalWeb"/>
      </w:pPr>
      <w:r>
        <w:rPr>
          <w:rStyle w:val="Strong"/>
          <w:rFonts w:cs="Myanmar Text"/>
        </w:rPr>
        <w:t xml:space="preserve">          </w:t>
      </w:r>
      <w:r>
        <w:rPr>
          <w:rStyle w:val="Strong"/>
          <w:rFonts w:cs="Myanmar Text"/>
          <w:cs/>
        </w:rPr>
        <w:t>ပြင်ဆင်သူ</w:t>
      </w:r>
      <w:r>
        <w:rPr>
          <w:rStyle w:val="Strong"/>
          <w:rFonts w:cs="Myanmar Text"/>
        </w:rPr>
        <w:t xml:space="preserve">                                                                                                                                   </w:t>
      </w:r>
      <w:r>
        <w:rPr>
          <w:rStyle w:val="Strong"/>
          <w:rFonts w:cs="Myanmar Text"/>
          <w:cs/>
        </w:rPr>
        <w:t>အတည်ပြုသူ</w:t>
      </w:r>
      <w:r>
        <w:br/>
      </w:r>
      <w:r>
        <w:rPr>
          <w:rFonts w:cs="Myanmar Text"/>
          <w:cs/>
        </w:rPr>
        <w:t xml:space="preserve">အမည်: </w:t>
      </w:r>
      <w:r>
        <w:t xml:space="preserve">____________________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Myanmar Text"/>
          <w:cs/>
        </w:rPr>
        <w:t xml:space="preserve">အမည်: </w:t>
      </w:r>
      <w:r>
        <w:t>____________________</w:t>
      </w:r>
      <w:r>
        <w:br/>
      </w:r>
      <w:r>
        <w:rPr>
          <w:rFonts w:cs="Myanmar Text"/>
          <w:cs/>
        </w:rPr>
        <w:t xml:space="preserve">ရာထူး: </w:t>
      </w:r>
      <w:r>
        <w:t xml:space="preserve">-------- </w:t>
      </w:r>
      <w:r w:rsidR="0084232E">
        <w:rPr>
          <w:rFonts w:ascii="Myanmar Text" w:hAnsi="Myanmar Text" w:cs="Myanmar Text"/>
        </w:rPr>
        <w:t>ကျောင်း/ပညာရေး ကော်မတီ</w:t>
      </w:r>
      <w:r>
        <w:rPr>
          <w:rFonts w:ascii="Myanmar Text" w:hAnsi="Myanmar Text" w:cs="Myanmar Text"/>
        </w:rPr>
        <w:t xml:space="preserve"> </w:t>
      </w:r>
      <w:r w:rsidRPr="00C16B4B">
        <w:rPr>
          <w:rStyle w:val="Strong"/>
          <w:rFonts w:ascii="Pyidaungsu" w:hAnsi="Pyidaungsu" w:cs="Pyidaungsu"/>
          <w:b w:val="0"/>
          <w:bCs w:val="0"/>
          <w:cs/>
        </w:rPr>
        <w:t>ဘဏ္ဍာရေးတာဝန်ခံ</w:t>
      </w:r>
      <w:r w:rsidRPr="00C16B4B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cs="Myanmar Text"/>
          <w:cs/>
        </w:rPr>
        <w:t xml:space="preserve">ရာထူး: </w:t>
      </w:r>
      <w:r>
        <w:t xml:space="preserve">-------- </w:t>
      </w:r>
      <w:r w:rsidR="0084232E">
        <w:rPr>
          <w:rFonts w:ascii="Myanmar Text" w:hAnsi="Myanmar Text" w:cs="Myanmar Text"/>
        </w:rPr>
        <w:t>ကျောင်း/ပညာရေး ကော်မတီ</w:t>
      </w:r>
      <w:r>
        <w:rPr>
          <w:rFonts w:ascii="Myanmar Text" w:hAnsi="Myanmar Text" w:cs="Myanmar Text"/>
        </w:rPr>
        <w:t xml:space="preserve"> </w:t>
      </w:r>
      <w:r w:rsidRPr="00483447">
        <w:rPr>
          <w:rFonts w:ascii="Pyidaungsu" w:hAnsi="Pyidaungsu" w:cs="Pyidaungsu"/>
          <w:cs/>
        </w:rPr>
        <w:t>ဥက္ကဋ္ဌ</w:t>
      </w:r>
      <w:r>
        <w:br/>
      </w:r>
      <w:r>
        <w:rPr>
          <w:rFonts w:cs="Myanmar Text"/>
          <w:cs/>
        </w:rPr>
        <w:t xml:space="preserve">ရက်စွဲ: </w:t>
      </w:r>
      <w:r>
        <w:t>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6B4B">
        <w:rPr>
          <w:rFonts w:cs="Myanmar Text"/>
          <w:cs/>
        </w:rPr>
        <w:t xml:space="preserve"> </w:t>
      </w:r>
      <w:r>
        <w:rPr>
          <w:rFonts w:cs="Myanmar Text"/>
          <w:cs/>
        </w:rPr>
        <w:t xml:space="preserve">ရက်စွဲ: </w:t>
      </w:r>
      <w:r>
        <w:t>__________________</w:t>
      </w:r>
    </w:p>
    <w:p w14:paraId="2A525387" w14:textId="7AFDABB4" w:rsidR="00C16B4B" w:rsidRPr="00C16B4B" w:rsidRDefault="00C16B4B">
      <w:pPr>
        <w:rPr>
          <w:rFonts w:ascii="Pyidaungsu" w:hAnsi="Pyidaungsu" w:cs="Pyidaungsu"/>
          <w:b/>
          <w:bCs/>
          <w:i/>
          <w:iCs/>
          <w:sz w:val="22"/>
          <w:szCs w:val="20"/>
        </w:rPr>
      </w:pPr>
      <w:r w:rsidRPr="00C16B4B">
        <w:rPr>
          <w:rFonts w:ascii="Pyidaungsu" w:hAnsi="Pyidaungsu" w:cs="Pyidaungsu"/>
          <w:b/>
          <w:bCs/>
          <w:i/>
          <w:iCs/>
          <w:sz w:val="22"/>
          <w:szCs w:val="20"/>
        </w:rPr>
        <w:t>အဖွဲ့အစည်းအဆင့်ဖြင့် သတ်မှတ်ထားသော Budget Line (ငွေစာရင်း ခေါင်းစဥ်များ)ရှိပါက ထိုအတိုင်း ထပ်မံဖြည့်စွက် အသုံးပြုရန် ဖြစ်ပါသည်။</w:t>
      </w:r>
    </w:p>
    <w:sectPr w:rsidR="00C16B4B" w:rsidRPr="00C16B4B" w:rsidSect="00C16B4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5874722">
    <w:abstractNumId w:val="8"/>
  </w:num>
  <w:num w:numId="2" w16cid:durableId="1823690439">
    <w:abstractNumId w:val="6"/>
  </w:num>
  <w:num w:numId="3" w16cid:durableId="1816137517">
    <w:abstractNumId w:val="5"/>
  </w:num>
  <w:num w:numId="4" w16cid:durableId="48194684">
    <w:abstractNumId w:val="4"/>
  </w:num>
  <w:num w:numId="5" w16cid:durableId="70738192">
    <w:abstractNumId w:val="7"/>
  </w:num>
  <w:num w:numId="6" w16cid:durableId="1756441027">
    <w:abstractNumId w:val="3"/>
  </w:num>
  <w:num w:numId="7" w16cid:durableId="675117224">
    <w:abstractNumId w:val="2"/>
  </w:num>
  <w:num w:numId="8" w16cid:durableId="1211067807">
    <w:abstractNumId w:val="1"/>
  </w:num>
  <w:num w:numId="9" w16cid:durableId="633370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A2565"/>
    <w:rsid w:val="0029639D"/>
    <w:rsid w:val="00326F90"/>
    <w:rsid w:val="0084232E"/>
    <w:rsid w:val="00AA1D8D"/>
    <w:rsid w:val="00B47730"/>
    <w:rsid w:val="00C16B4B"/>
    <w:rsid w:val="00CB0664"/>
    <w:rsid w:val="00EF0B2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E5A834"/>
  <w14:defaultImageDpi w14:val="300"/>
  <w15:docId w15:val="{9E4EBD44-F4CD-431A-8229-9933E3B3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Myanmar Text" w:eastAsia="Myanmar Text" w:hAnsi="Myanmar Text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unhideWhenUsed/>
    <w:rsid w:val="00C16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yangonbicchurch@gmail.com</cp:lastModifiedBy>
  <cp:revision>3</cp:revision>
  <dcterms:created xsi:type="dcterms:W3CDTF">2025-07-22T16:29:00Z</dcterms:created>
  <dcterms:modified xsi:type="dcterms:W3CDTF">2025-08-07T05:53:00Z</dcterms:modified>
  <cp:category/>
</cp:coreProperties>
</file>